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187" w:rsidRPr="002E14E4" w:rsidRDefault="00B62EBC" w:rsidP="00983D69">
      <w:pPr>
        <w:jc w:val="right"/>
        <w:rPr>
          <w:rFonts w:ascii="Cambria" w:hAnsi="Cambria"/>
        </w:rPr>
      </w:pPr>
      <w:r w:rsidRPr="002E14E4">
        <w:rPr>
          <w:rFonts w:ascii="Cambria" w:hAnsi="Cambria"/>
          <w:b/>
          <w:sz w:val="24"/>
        </w:rPr>
        <w:t>Annex 1</w:t>
      </w:r>
      <w:r w:rsidRPr="002E14E4">
        <w:rPr>
          <w:rFonts w:ascii="Cambria" w:hAnsi="Cambria"/>
          <w:sz w:val="24"/>
        </w:rPr>
        <w:t xml:space="preserve"> – Application for the Initiation of the Evaluation Procedures of the Doctoral Thesis by the Advisory and Academic Integrity Committee, Endorsed by the Doctoral Supervisor, for the Pre-Defense</w:t>
      </w:r>
    </w:p>
    <w:p w:rsidR="005F1187" w:rsidRPr="002E14E4" w:rsidRDefault="005F1187">
      <w:pPr>
        <w:rPr>
          <w:rFonts w:ascii="Cambria" w:hAnsi="Cambri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20"/>
      </w:tblGrid>
      <w:tr w:rsidR="0013641C" w:rsidRPr="002E14E4">
        <w:tc>
          <w:tcPr>
            <w:tcW w:w="4320" w:type="dxa"/>
          </w:tcPr>
          <w:p w:rsidR="0013641C" w:rsidRPr="002E14E4" w:rsidRDefault="0013641C">
            <w:pPr>
              <w:rPr>
                <w:rFonts w:ascii="Cambria" w:hAnsi="Cambria"/>
              </w:rPr>
            </w:pPr>
            <w:r w:rsidRPr="002E14E4">
              <w:rPr>
                <w:rFonts w:ascii="Cambria" w:hAnsi="Cambria"/>
              </w:rPr>
              <w:t>Doctoral School: ......................................................</w:t>
            </w:r>
            <w:r w:rsidR="0002689A" w:rsidRPr="002E14E4">
              <w:rPr>
                <w:rFonts w:ascii="Cambria" w:hAnsi="Cambria"/>
              </w:rPr>
              <w:t>.</w:t>
            </w:r>
          </w:p>
        </w:tc>
      </w:tr>
    </w:tbl>
    <w:p w:rsidR="005F1187" w:rsidRPr="002E14E4" w:rsidRDefault="0013641C">
      <w:pPr>
        <w:rPr>
          <w:rFonts w:ascii="Cambria" w:hAnsi="Cambria"/>
        </w:rPr>
      </w:pPr>
      <w:r w:rsidRPr="002E14E4">
        <w:rPr>
          <w:rFonts w:ascii="Cambria" w:hAnsi="Cambria"/>
        </w:rPr>
        <w:t>Registratio</w:t>
      </w:r>
      <w:r w:rsidRPr="002E14E4">
        <w:rPr>
          <w:rFonts w:ascii="Cambria" w:hAnsi="Cambria"/>
          <w:b/>
        </w:rPr>
        <w:t>n</w:t>
      </w:r>
      <w:r w:rsidRPr="002E14E4">
        <w:rPr>
          <w:rFonts w:ascii="Cambria" w:hAnsi="Cambria"/>
        </w:rPr>
        <w:t xml:space="preserve"> No.: ....................</w:t>
      </w:r>
    </w:p>
    <w:p w:rsidR="005F1187" w:rsidRPr="002E14E4" w:rsidRDefault="00B62EBC">
      <w:pPr>
        <w:rPr>
          <w:rFonts w:ascii="Cambria" w:hAnsi="Cambria"/>
        </w:rPr>
      </w:pPr>
      <w:r w:rsidRPr="002E14E4">
        <w:rPr>
          <w:rFonts w:ascii="Cambria" w:hAnsi="Cambria"/>
        </w:rPr>
        <w:t>Approval of the Director of the Doctoral School</w:t>
      </w:r>
      <w:r w:rsidR="0013641C" w:rsidRPr="002E14E4">
        <w:rPr>
          <w:rFonts w:ascii="Cambria" w:hAnsi="Cambria"/>
        </w:rPr>
        <w:t>……………………….</w:t>
      </w:r>
    </w:p>
    <w:p w:rsidR="005F1187" w:rsidRPr="002E14E4" w:rsidRDefault="00B62EBC">
      <w:pPr>
        <w:rPr>
          <w:rFonts w:ascii="Cambria" w:hAnsi="Cambria"/>
        </w:rPr>
      </w:pPr>
      <w:r w:rsidRPr="002E14E4">
        <w:rPr>
          <w:rFonts w:ascii="Cambria" w:hAnsi="Cambria"/>
        </w:rPr>
        <w:t>....................................... (name, signature, date)</w:t>
      </w:r>
    </w:p>
    <w:p w:rsidR="005F1187" w:rsidRPr="002E14E4" w:rsidRDefault="005F1187" w:rsidP="0013641C">
      <w:pPr>
        <w:jc w:val="right"/>
        <w:rPr>
          <w:rFonts w:ascii="Cambria" w:hAnsi="Cambria"/>
        </w:rPr>
      </w:pPr>
    </w:p>
    <w:p w:rsidR="005F1187" w:rsidRPr="002E14E4" w:rsidRDefault="0013641C" w:rsidP="0013641C">
      <w:pPr>
        <w:jc w:val="right"/>
        <w:rPr>
          <w:rFonts w:ascii="Cambria" w:hAnsi="Cambria"/>
        </w:rPr>
      </w:pPr>
      <w:r w:rsidRPr="002E14E4">
        <w:rPr>
          <w:rFonts w:ascii="Cambria" w:hAnsi="Cambria"/>
        </w:rPr>
        <w:tab/>
      </w:r>
      <w:r w:rsidRPr="002E14E4">
        <w:rPr>
          <w:rFonts w:ascii="Cambria" w:hAnsi="Cambria"/>
        </w:rPr>
        <w:tab/>
      </w:r>
      <w:r w:rsidRPr="002E14E4">
        <w:rPr>
          <w:rFonts w:ascii="Cambria" w:hAnsi="Cambria"/>
        </w:rPr>
        <w:tab/>
      </w:r>
      <w:r w:rsidR="00B62EBC" w:rsidRPr="002E14E4">
        <w:rPr>
          <w:rFonts w:ascii="Cambria" w:hAnsi="Cambria"/>
        </w:rPr>
        <w:t>Approved,</w:t>
      </w:r>
    </w:p>
    <w:p w:rsidR="005F1187" w:rsidRPr="002E14E4" w:rsidRDefault="00B62EBC" w:rsidP="0013641C">
      <w:pPr>
        <w:jc w:val="right"/>
        <w:rPr>
          <w:rFonts w:ascii="Cambria" w:hAnsi="Cambria"/>
        </w:rPr>
      </w:pPr>
      <w:bookmarkStart w:id="0" w:name="_GoBack"/>
      <w:bookmarkEnd w:id="0"/>
      <w:r w:rsidRPr="002E14E4">
        <w:rPr>
          <w:rFonts w:ascii="Cambria" w:hAnsi="Cambria"/>
        </w:rPr>
        <w:t>Doctoral Supervisor (name, signature, date)</w:t>
      </w:r>
    </w:p>
    <w:p w:rsidR="005F1187" w:rsidRPr="002E14E4" w:rsidRDefault="0013641C" w:rsidP="0013641C">
      <w:pPr>
        <w:jc w:val="right"/>
        <w:rPr>
          <w:rFonts w:ascii="Cambria" w:hAnsi="Cambria"/>
        </w:rPr>
      </w:pPr>
      <w:r w:rsidRPr="002E14E4">
        <w:rPr>
          <w:rFonts w:ascii="Cambria" w:hAnsi="Cambria"/>
        </w:rPr>
        <w:t>……………</w:t>
      </w:r>
      <w:r w:rsidR="00B62EBC" w:rsidRPr="002E14E4">
        <w:rPr>
          <w:rFonts w:ascii="Cambria" w:hAnsi="Cambria"/>
        </w:rPr>
        <w:t>.........................................................................</w:t>
      </w:r>
    </w:p>
    <w:p w:rsidR="005F1187" w:rsidRPr="002E14E4" w:rsidRDefault="005F1187">
      <w:pPr>
        <w:rPr>
          <w:rFonts w:ascii="Cambria" w:hAnsi="Cambria"/>
        </w:rPr>
      </w:pPr>
    </w:p>
    <w:p w:rsidR="005F1187" w:rsidRPr="002E14E4" w:rsidRDefault="00B62EBC" w:rsidP="0013641C">
      <w:pPr>
        <w:jc w:val="center"/>
        <w:rPr>
          <w:rFonts w:ascii="Cambria" w:hAnsi="Cambria"/>
        </w:rPr>
      </w:pPr>
      <w:r w:rsidRPr="002E14E4">
        <w:rPr>
          <w:rFonts w:ascii="Cambria" w:hAnsi="Cambria"/>
          <w:b/>
        </w:rPr>
        <w:t>TO THE DIRECTOR</w:t>
      </w:r>
    </w:p>
    <w:p w:rsidR="005F1187" w:rsidRPr="002E14E4" w:rsidRDefault="005F1187">
      <w:pPr>
        <w:rPr>
          <w:rFonts w:ascii="Cambria" w:hAnsi="Cambria"/>
        </w:rPr>
      </w:pPr>
    </w:p>
    <w:p w:rsidR="005F1187" w:rsidRPr="002E14E4" w:rsidRDefault="0013641C" w:rsidP="0002689A">
      <w:pPr>
        <w:jc w:val="both"/>
        <w:rPr>
          <w:rFonts w:ascii="Cambria" w:hAnsi="Cambria"/>
        </w:rPr>
      </w:pPr>
      <w:r w:rsidRPr="002E14E4">
        <w:rPr>
          <w:rFonts w:ascii="Cambria" w:hAnsi="Cambria"/>
        </w:rPr>
        <w:tab/>
      </w:r>
      <w:r w:rsidR="00B62EBC" w:rsidRPr="002E14E4">
        <w:rPr>
          <w:rFonts w:ascii="Cambria" w:hAnsi="Cambria"/>
        </w:rPr>
        <w:t>The undersigned ..........................................................................................................., graduate of the doctoral studies organized at the Doctoral School .............................................................................................................................................................., in the field of ..............................................................., kindly request your approval for the initiation of the evaluation procedures of my doctoral thesis, entitled 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...................................................................................................................................................................................., by the Advisory and Academic Integrity Committee.</w:t>
      </w:r>
    </w:p>
    <w:p w:rsidR="005F1187" w:rsidRPr="002E14E4" w:rsidRDefault="00B62EBC" w:rsidP="0002689A">
      <w:pPr>
        <w:jc w:val="both"/>
        <w:rPr>
          <w:rFonts w:ascii="Cambria" w:hAnsi="Cambria"/>
        </w:rPr>
      </w:pPr>
      <w:r w:rsidRPr="002E14E4">
        <w:rPr>
          <w:rFonts w:ascii="Cambria" w:hAnsi="Cambria"/>
        </w:rPr>
        <w:t>This application is accompanied by my doctoral thesis and the list of works, in digital format.</w:t>
      </w:r>
    </w:p>
    <w:p w:rsidR="005F1187" w:rsidRPr="002E14E4" w:rsidRDefault="005F1187">
      <w:pPr>
        <w:rPr>
          <w:rFonts w:ascii="Cambria" w:hAnsi="Cambria"/>
        </w:rPr>
      </w:pPr>
    </w:p>
    <w:p w:rsidR="005F1187" w:rsidRPr="002E14E4" w:rsidRDefault="00B62EBC" w:rsidP="0013641C">
      <w:pPr>
        <w:jc w:val="center"/>
        <w:rPr>
          <w:rFonts w:ascii="Cambria" w:hAnsi="Cambria"/>
        </w:rPr>
      </w:pPr>
      <w:r w:rsidRPr="002E14E4">
        <w:rPr>
          <w:rFonts w:ascii="Cambria" w:hAnsi="Cambria"/>
        </w:rPr>
        <w:t>Date, Signature of the Doctoral Student</w:t>
      </w:r>
    </w:p>
    <w:p w:rsidR="005F1187" w:rsidRDefault="00B62EBC" w:rsidP="0013641C">
      <w:pPr>
        <w:jc w:val="center"/>
      </w:pPr>
      <w:r w:rsidRPr="002E14E4">
        <w:rPr>
          <w:rFonts w:ascii="Cambria" w:hAnsi="Cambria"/>
        </w:rPr>
        <w:t>.....................................................</w:t>
      </w:r>
    </w:p>
    <w:sectPr w:rsidR="005F1187" w:rsidSect="00983D69">
      <w:pgSz w:w="12240" w:h="15840"/>
      <w:pgMar w:top="1440" w:right="616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2689A"/>
    <w:rsid w:val="00034616"/>
    <w:rsid w:val="0006063C"/>
    <w:rsid w:val="0013641C"/>
    <w:rsid w:val="0015074B"/>
    <w:rsid w:val="0029639D"/>
    <w:rsid w:val="002E14E4"/>
    <w:rsid w:val="00326F90"/>
    <w:rsid w:val="005F1187"/>
    <w:rsid w:val="00983D69"/>
    <w:rsid w:val="00AA1D8D"/>
    <w:rsid w:val="00B47730"/>
    <w:rsid w:val="00B62EBC"/>
    <w:rsid w:val="00CB0664"/>
    <w:rsid w:val="00E53A1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0BDEFA93-D919-4DB9-B755-05DA4E220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4CCFA9-16E8-47B7-A8F5-B590AD07D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NEDEA ALEXANDRINA</cp:lastModifiedBy>
  <cp:revision>5</cp:revision>
  <dcterms:created xsi:type="dcterms:W3CDTF">2025-09-02T05:46:00Z</dcterms:created>
  <dcterms:modified xsi:type="dcterms:W3CDTF">2025-09-02T07:08:00Z</dcterms:modified>
  <cp:category/>
</cp:coreProperties>
</file>